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9A0AA" w14:textId="77777777" w:rsidR="00F63D3B" w:rsidRDefault="00000000">
      <w:pPr>
        <w:jc w:val="center"/>
      </w:pPr>
      <w:r>
        <w:rPr>
          <w:b/>
        </w:rPr>
        <w:t>AFFIDAVIT OF RELEASE OF FIREARM</w:t>
      </w:r>
    </w:p>
    <w:p w14:paraId="5DFF8144" w14:textId="366C8ACF" w:rsidR="00F63D3B" w:rsidRDefault="00000000">
      <w:r>
        <w:t>Before me, the undersigned authority, on this _____ day of ________________, 20____, personally appeared ________________________________________, the requestor, a person whose identity has been demonstrated to me by DL/ID# _______________________________.</w:t>
      </w:r>
      <w:r>
        <w:br/>
      </w:r>
      <w:r>
        <w:br/>
        <w:t>My Name: ________________________________________________</w:t>
      </w:r>
      <w:r>
        <w:br/>
        <w:t>My Address: ______________________________________________</w:t>
      </w:r>
      <w:r>
        <w:br/>
        <w:t>__________________________________________________________</w:t>
      </w:r>
      <w:r>
        <w:br/>
        <w:t>My Phone Number: _________________________________________</w:t>
      </w:r>
      <w:r>
        <w:br/>
        <w:t>My Date of Birth: __________________________________________</w:t>
      </w:r>
      <w:r>
        <w:br/>
      </w:r>
      <w:r>
        <w:br/>
        <w:t>I am over the age of eighteen (18) years and have never been convicted of a felony offense that would forbid my possession of the listed firearm(s).</w:t>
      </w:r>
      <w:r>
        <w:br/>
      </w:r>
      <w:r>
        <w:br/>
        <w:t>I am fully competent to make this affidavit and have personal knowledge of the facts contained herein. The facts stated in this affidavit are true and correct.</w:t>
      </w:r>
      <w:r>
        <w:br/>
      </w:r>
      <w:r>
        <w:br/>
        <w:t>I hereby affirm that I am the lawful owner of the said firearm(s), or that I have obtained a court order releasing said firearm(s) from [City] Police Department, Case # __________________________.</w:t>
      </w:r>
      <w:r>
        <w:br/>
      </w:r>
      <w:r>
        <w:br/>
        <w:t>I further affirm that I have not been prosecuted for any offense relating to the seizure of said firearm(s) and hereby request that the firearm(s) be returned to me.</w:t>
      </w:r>
      <w:r>
        <w:br/>
      </w:r>
      <w:r>
        <w:br/>
        <w:t>I do not intend to transfer, give, or sell the firearm(s) to any person prohibited by law from possessing a firearm. I also do not intend to use the firearm(s) unlawfully or in the commission of any unlawful act.</w:t>
      </w:r>
      <w:r>
        <w:br/>
      </w:r>
      <w:r>
        <w:br/>
        <w:t>Signature of Requestor: ___________________________________________        Date: ___________________</w:t>
      </w:r>
    </w:p>
    <w:p w14:paraId="2E0F067D" w14:textId="77777777" w:rsidR="00F63D3B" w:rsidRDefault="00000000">
      <w:r>
        <w:t>Print Name of Requestor: __________________________________________</w:t>
      </w:r>
    </w:p>
    <w:p w14:paraId="1178BBC2" w14:textId="7D15EF0D" w:rsidR="00F63D3B" w:rsidRDefault="00000000">
      <w:r>
        <w:t>Signature of Witness: _____________________________________________        Date: ___________________</w:t>
      </w:r>
    </w:p>
    <w:p w14:paraId="5FC7CCDA" w14:textId="77777777" w:rsidR="00F63D3B" w:rsidRDefault="00000000">
      <w:r>
        <w:t>Print Name of Witness: ____________________________________________</w:t>
      </w:r>
    </w:p>
    <w:p w14:paraId="0F0ABD10" w14:textId="77777777" w:rsidR="00F63D3B" w:rsidRDefault="00000000">
      <w:pPr>
        <w:jc w:val="center"/>
      </w:pPr>
      <w:r>
        <w:br/>
      </w:r>
      <w:r>
        <w:br/>
        <w:t>(NOTARY SEAL)</w:t>
      </w:r>
    </w:p>
    <w:p w14:paraId="2A03B793" w14:textId="77777777" w:rsidR="00F63D3B" w:rsidRDefault="00000000">
      <w:r>
        <w:t>Notary Public, State of Texas</w:t>
      </w:r>
    </w:p>
    <w:p w14:paraId="6BA6550C" w14:textId="77777777" w:rsidR="00F63D3B" w:rsidRDefault="00000000">
      <w:r>
        <w:t>Printed Name: ______________________________________________</w:t>
      </w:r>
    </w:p>
    <w:p w14:paraId="6719949C" w14:textId="77777777" w:rsidR="00F63D3B" w:rsidRDefault="00000000">
      <w:r>
        <w:t>My Commission Expires: ___________________________</w:t>
      </w:r>
    </w:p>
    <w:sectPr w:rsidR="00F63D3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92463958">
    <w:abstractNumId w:val="8"/>
  </w:num>
  <w:num w:numId="2" w16cid:durableId="1977180944">
    <w:abstractNumId w:val="6"/>
  </w:num>
  <w:num w:numId="3" w16cid:durableId="1166018960">
    <w:abstractNumId w:val="5"/>
  </w:num>
  <w:num w:numId="4" w16cid:durableId="1109815829">
    <w:abstractNumId w:val="4"/>
  </w:num>
  <w:num w:numId="5" w16cid:durableId="455488981">
    <w:abstractNumId w:val="7"/>
  </w:num>
  <w:num w:numId="6" w16cid:durableId="1639214854">
    <w:abstractNumId w:val="3"/>
  </w:num>
  <w:num w:numId="7" w16cid:durableId="2123644687">
    <w:abstractNumId w:val="2"/>
  </w:num>
  <w:num w:numId="8" w16cid:durableId="1760903908">
    <w:abstractNumId w:val="1"/>
  </w:num>
  <w:num w:numId="9" w16cid:durableId="1182161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823EE"/>
    <w:rsid w:val="0015074B"/>
    <w:rsid w:val="0029639D"/>
    <w:rsid w:val="00326F90"/>
    <w:rsid w:val="00970FE1"/>
    <w:rsid w:val="00AA1D8D"/>
    <w:rsid w:val="00B47730"/>
    <w:rsid w:val="00CB0664"/>
    <w:rsid w:val="00F63D3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806BCB"/>
  <w14:defaultImageDpi w14:val="300"/>
  <w15:docId w15:val="{14D1E72B-00B6-485A-AE0C-194063B7E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1731</Characters>
  <Application>Microsoft Office Word</Application>
  <DocSecurity>0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Sarah Wilson</cp:lastModifiedBy>
  <cp:revision>2</cp:revision>
  <dcterms:created xsi:type="dcterms:W3CDTF">2025-10-21T15:35:00Z</dcterms:created>
  <dcterms:modified xsi:type="dcterms:W3CDTF">2025-10-21T15:35:00Z</dcterms:modified>
  <cp:category/>
</cp:coreProperties>
</file>