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EC8E7" w14:textId="77777777" w:rsidR="008201CB" w:rsidRDefault="00000000">
      <w:pPr>
        <w:jc w:val="center"/>
      </w:pPr>
      <w:r>
        <w:rPr>
          <w:b/>
        </w:rPr>
        <w:t>Public Notice – Unclaimed or Abandoned Property</w:t>
      </w:r>
    </w:p>
    <w:p w14:paraId="264E0D54" w14:textId="77777777" w:rsidR="008201CB" w:rsidRDefault="00000000">
      <w:r>
        <w:t>Pursuant to Texas Code of Criminal Procedure, Article 18.17 (Abandoned Property), notice is hereby given that the [City] Police Department is in possession of [description of property or general category, e.g., various unclaimed personal items].</w:t>
      </w:r>
      <w:r>
        <w:br/>
      </w:r>
      <w:r>
        <w:br/>
        <w:t>If the rightful owner does not claim this property within ninety (90) days from the date of this publication, the property will be disposed of in accordance with applicable laws, which may include placing any proceeds into the treasury of the City of [City Name].</w:t>
      </w:r>
      <w:r>
        <w:br/>
      </w:r>
      <w:r>
        <w:br/>
        <w:t>To claim this property, the owner must contact [Name, Title] at the [City] Police Department, located at [Department Address, City, Texas ZIP Code], or call [Phone Number] during normal business hours.</w:t>
      </w:r>
    </w:p>
    <w:sectPr w:rsidR="008201CB"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839734087">
    <w:abstractNumId w:val="8"/>
  </w:num>
  <w:num w:numId="2" w16cid:durableId="2067141321">
    <w:abstractNumId w:val="6"/>
  </w:num>
  <w:num w:numId="3" w16cid:durableId="1529560777">
    <w:abstractNumId w:val="5"/>
  </w:num>
  <w:num w:numId="4" w16cid:durableId="2097092604">
    <w:abstractNumId w:val="4"/>
  </w:num>
  <w:num w:numId="5" w16cid:durableId="2017880660">
    <w:abstractNumId w:val="7"/>
  </w:num>
  <w:num w:numId="6" w16cid:durableId="324162300">
    <w:abstractNumId w:val="3"/>
  </w:num>
  <w:num w:numId="7" w16cid:durableId="1430731760">
    <w:abstractNumId w:val="2"/>
  </w:num>
  <w:num w:numId="8" w16cid:durableId="883911879">
    <w:abstractNumId w:val="1"/>
  </w:num>
  <w:num w:numId="9" w16cid:durableId="1425690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5540"/>
    <w:rsid w:val="0006063C"/>
    <w:rsid w:val="0015074B"/>
    <w:rsid w:val="0029639D"/>
    <w:rsid w:val="00326F90"/>
    <w:rsid w:val="008201CB"/>
    <w:rsid w:val="00AA1D8D"/>
    <w:rsid w:val="00AF017A"/>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94554E"/>
  <w14:defaultImageDpi w14:val="300"/>
  <w15:docId w15:val="{0171A6D9-BCA8-4AA4-8E73-7E7AF0195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649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Sarah Wilson</cp:lastModifiedBy>
  <cp:revision>2</cp:revision>
  <dcterms:created xsi:type="dcterms:W3CDTF">2025-10-21T15:31:00Z</dcterms:created>
  <dcterms:modified xsi:type="dcterms:W3CDTF">2025-10-21T15:31:00Z</dcterms:modified>
  <cp:category/>
</cp:coreProperties>
</file>